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86-div"/>
      <w:r>
        <w:rPr>
          <w:rFonts w:ascii="Times New Roman" w:hAnsi="Times New Roman"/>
          <w:b/>
          <w:i w:val="false"/>
          <w:color w:val="000000"/>
          <w:sz w:val="30"/>
        </w:rPr>
        <w:t>上课时间表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田梦晨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3~11周</w:t>
      </w:r>
    </w:p>
    <w:bookmarkStart w:id="1" w:name="20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 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 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7~8周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7~8周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7~8周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实验医学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实验医学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实验医学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泰州-J3-318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泰州-J3-318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(8:00-11:10)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(8:00-11:10)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(8:00-11:10)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泰州-J3-318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泰州-J3-318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(8:00-11:10)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(8:00-11:10)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(8:00-11:10)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(8:00-11:10)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泰州-J3-318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(8:00-11:10)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泰州-J3-318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(8:00-11:10)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泰州-J3-318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